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SI-SAMU-PRIORITE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la priorité de régulation médicale.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P0</w:t>
            </w:r>
          </w:p>
        </w:tc>
        <w:tc>
          <w:tcPr>
            <w:tcW w:type="dxa" w:w="1440"/>
          </w:tcPr>
          <w:p>
            <w:r>
              <w:t>Ultra-Prioritaire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ultra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P1</w:t>
            </w:r>
          </w:p>
        </w:tc>
        <w:tc>
          <w:tcPr>
            <w:tcW w:type="dxa" w:w="1440"/>
          </w:tcPr>
          <w:p>
            <w:r>
              <w:t>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P2</w:t>
            </w:r>
          </w:p>
        </w:tc>
        <w:tc>
          <w:tcPr>
            <w:tcW w:type="dxa" w:w="1440"/>
          </w:tcPr>
          <w:p>
            <w:r>
              <w:t>Non Urgent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non urgente (valeur attribuée par défaut)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P3</w:t>
            </w:r>
          </w:p>
        </w:tc>
        <w:tc>
          <w:tcPr>
            <w:tcW w:type="dxa" w:w="1440"/>
          </w:tcPr>
          <w:p>
            <w:r>
              <w:t>Différé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Régulation médicale différée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Non régulé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3FCAB2-7F24-40BD-A759-D566152CC51F}"/>
</file>

<file path=customXml/itemProps3.xml><?xml version="1.0" encoding="utf-8"?>
<ds:datastoreItem xmlns:ds="http://schemas.openxmlformats.org/officeDocument/2006/customXml" ds:itemID="{DD037D41-02CC-4B87-A025-6BE458514161}"/>
</file>

<file path=customXml/itemProps4.xml><?xml version="1.0" encoding="utf-8"?>
<ds:datastoreItem xmlns:ds="http://schemas.openxmlformats.org/officeDocument/2006/customXml" ds:itemID="{56524934-B6F9-4A0A-AE72-C03AB9EAB0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